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D9170E" w14:textId="77777777" w:rsidR="00105B6B" w:rsidRPr="00D63213" w:rsidRDefault="00105B6B" w:rsidP="00105B6B">
      <w:pPr>
        <w:spacing w:after="60"/>
        <w:jc w:val="right"/>
        <w:rPr>
          <w:b/>
        </w:rPr>
      </w:pPr>
      <w:r w:rsidRPr="00D63213">
        <w:rPr>
          <w:b/>
        </w:rPr>
        <w:t>Załącznik nr 2B do SWZ</w:t>
      </w:r>
    </w:p>
    <w:tbl>
      <w:tblPr>
        <w:tblW w:w="9592" w:type="dxa"/>
        <w:jc w:val="center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63213" w:rsidRPr="00D63213" w14:paraId="3BD449B5" w14:textId="77777777" w:rsidTr="001E43B9">
        <w:trPr>
          <w:trHeight w:val="1044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F1B1A" w14:textId="77777777" w:rsidR="006F2D50" w:rsidRPr="00D63213" w:rsidRDefault="006F2D50" w:rsidP="001E43B9">
            <w:pPr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F96AD" w14:textId="77777777" w:rsidR="006F2D50" w:rsidRPr="00D63213" w:rsidRDefault="006F2D50" w:rsidP="001E43B9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……………………………………………………….</w:t>
            </w:r>
          </w:p>
        </w:tc>
      </w:tr>
      <w:tr w:rsidR="00D63213" w:rsidRPr="00D63213" w14:paraId="213B07C9" w14:textId="77777777" w:rsidTr="001E43B9">
        <w:trPr>
          <w:trHeight w:val="517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C7CF1" w14:textId="77777777" w:rsidR="006F2D50" w:rsidRPr="00D63213" w:rsidRDefault="006F2D50" w:rsidP="001E43B9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W zależności od podmiotu</w:t>
            </w:r>
          </w:p>
          <w:p w14:paraId="11F221BD" w14:textId="77777777" w:rsidR="006F2D50" w:rsidRPr="00D63213" w:rsidRDefault="006F2D50" w:rsidP="001E43B9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i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(NIP/PESEL, REGON, KRS)</w:t>
            </w:r>
          </w:p>
          <w:p w14:paraId="110510A0" w14:textId="77777777" w:rsidR="006F2D50" w:rsidRPr="00D63213" w:rsidRDefault="006F2D50" w:rsidP="001E43B9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i/>
                <w:sz w:val="18"/>
                <w:szCs w:val="18"/>
                <w:lang w:eastAsia="pl-PL"/>
              </w:rPr>
              <w:t xml:space="preserve">(podać właściwy numer oraz zarejestrowaną formę prawną wraz </w:t>
            </w:r>
            <w:r w:rsidRPr="00D63213">
              <w:rPr>
                <w:rFonts w:eastAsia="Calibri"/>
                <w:i/>
                <w:sz w:val="18"/>
                <w:szCs w:val="18"/>
                <w:lang w:eastAsia="pl-PL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B901D" w14:textId="77777777" w:rsidR="006F2D50" w:rsidRPr="00D63213" w:rsidRDefault="006F2D50" w:rsidP="001E43B9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75B44EAC" w14:textId="77777777" w:rsidR="006F2D50" w:rsidRPr="00D63213" w:rsidRDefault="006F2D50" w:rsidP="001E43B9">
            <w:pPr>
              <w:suppressAutoHyphens w:val="0"/>
              <w:spacing w:before="12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</w:t>
            </w:r>
          </w:p>
        </w:tc>
      </w:tr>
      <w:tr w:rsidR="00D63213" w:rsidRPr="00D63213" w14:paraId="2EE0ACFA" w14:textId="77777777" w:rsidTr="001E43B9">
        <w:trPr>
          <w:trHeight w:val="555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661B0" w14:textId="77777777" w:rsidR="006F2D50" w:rsidRPr="00D63213" w:rsidRDefault="006F2D50" w:rsidP="001E43B9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Adres pocztowy</w:t>
            </w:r>
          </w:p>
          <w:p w14:paraId="39FE9B91" w14:textId="77777777" w:rsidR="006F2D50" w:rsidRPr="00D63213" w:rsidRDefault="006F2D50" w:rsidP="001E43B9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2E29D" w14:textId="77777777" w:rsidR="006F2D50" w:rsidRPr="00D63213" w:rsidRDefault="006F2D50" w:rsidP="001E43B9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3EDC922D" w14:textId="77777777" w:rsidR="006F2D50" w:rsidRPr="00D63213" w:rsidRDefault="006F2D50" w:rsidP="001E43B9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  <w:tr w:rsidR="00D63213" w:rsidRPr="00D63213" w14:paraId="4EDC47BB" w14:textId="77777777" w:rsidTr="001E43B9">
        <w:trPr>
          <w:trHeight w:val="1066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58CA7C" w14:textId="77777777" w:rsidR="006F2D50" w:rsidRPr="00D63213" w:rsidRDefault="006F2D50" w:rsidP="001E43B9">
            <w:pPr>
              <w:widowControl w:val="0"/>
              <w:suppressAutoHyphens w:val="0"/>
              <w:overflowPunct w:val="0"/>
              <w:autoSpaceDE w:val="0"/>
              <w:spacing w:before="120" w:after="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Telefon</w:t>
            </w:r>
          </w:p>
          <w:p w14:paraId="755CE4D0" w14:textId="77777777" w:rsidR="006F2D50" w:rsidRPr="00D63213" w:rsidRDefault="006F2D50" w:rsidP="001E43B9">
            <w:pPr>
              <w:suppressAutoHyphens w:val="0"/>
              <w:spacing w:before="120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303D1" w14:textId="77777777" w:rsidR="006F2D50" w:rsidRPr="00D63213" w:rsidRDefault="006F2D50" w:rsidP="001E43B9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5F760CF7" w14:textId="77777777" w:rsidR="006F2D50" w:rsidRPr="00D63213" w:rsidRDefault="006F2D50" w:rsidP="001E43B9">
            <w:pPr>
              <w:suppressAutoHyphens w:val="0"/>
              <w:spacing w:before="120" w:after="6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</w:tbl>
    <w:p w14:paraId="23FF17E5" w14:textId="77777777" w:rsidR="00105B6B" w:rsidRPr="00D63213" w:rsidRDefault="00105B6B" w:rsidP="006F2D50">
      <w:pPr>
        <w:spacing w:before="120" w:after="60"/>
        <w:jc w:val="center"/>
        <w:rPr>
          <w:b/>
          <w:u w:val="single"/>
        </w:rPr>
      </w:pPr>
      <w:r w:rsidRPr="00D63213">
        <w:rPr>
          <w:b/>
          <w:u w:val="single"/>
        </w:rPr>
        <w:t>OŚWIADCZENIE</w:t>
      </w:r>
    </w:p>
    <w:p w14:paraId="0C44783F" w14:textId="77777777" w:rsidR="00105B6B" w:rsidRPr="00D63213" w:rsidRDefault="00105B6B" w:rsidP="00105B6B">
      <w:pPr>
        <w:suppressAutoHyphens w:val="0"/>
        <w:spacing w:after="60"/>
        <w:jc w:val="center"/>
        <w:rPr>
          <w:b/>
          <w:lang w:eastAsia="en-US"/>
        </w:rPr>
      </w:pPr>
      <w:r w:rsidRPr="00D63213">
        <w:rPr>
          <w:b/>
          <w:lang w:eastAsia="en-US"/>
        </w:rPr>
        <w:t xml:space="preserve">DOTYCZĄCE SPEŁNIANIA WARUNKÓW UDZIAŁU W POSTĘPOWANIU </w:t>
      </w:r>
    </w:p>
    <w:p w14:paraId="39C5CA60" w14:textId="77777777" w:rsidR="00105B6B" w:rsidRPr="00D63213" w:rsidRDefault="00105B6B" w:rsidP="00105B6B">
      <w:pPr>
        <w:spacing w:after="60"/>
        <w:jc w:val="center"/>
        <w:rPr>
          <w:b/>
        </w:rPr>
      </w:pPr>
      <w:r w:rsidRPr="00D63213">
        <w:rPr>
          <w:b/>
          <w:lang w:eastAsia="en-US"/>
        </w:rPr>
        <w:t>O UDZIELENIE ZAMÓWIENIA PUBLICZNEGO</w:t>
      </w:r>
    </w:p>
    <w:p w14:paraId="73F19545" w14:textId="77777777" w:rsidR="00105B6B" w:rsidRPr="00D63213" w:rsidRDefault="00105B6B" w:rsidP="00105B6B">
      <w:pPr>
        <w:spacing w:after="60" w:line="240" w:lineRule="auto"/>
        <w:jc w:val="center"/>
        <w:rPr>
          <w:b/>
          <w:bCs/>
        </w:rPr>
      </w:pPr>
      <w:r w:rsidRPr="00D63213">
        <w:rPr>
          <w:b/>
          <w:bCs/>
        </w:rPr>
        <w:t xml:space="preserve">o którym mowa w art. 125 ust 1 ustawy Pzp </w:t>
      </w:r>
    </w:p>
    <w:p w14:paraId="15F87473" w14:textId="77777777" w:rsidR="00105B6B" w:rsidRPr="00D63213" w:rsidRDefault="00105B6B" w:rsidP="00105B6B">
      <w:pPr>
        <w:spacing w:after="60" w:line="240" w:lineRule="auto"/>
        <w:jc w:val="center"/>
        <w:rPr>
          <w:b/>
        </w:rPr>
      </w:pPr>
      <w:r w:rsidRPr="00D63213">
        <w:rPr>
          <w:b/>
          <w:bCs/>
        </w:rPr>
        <w:t>składane na podstawie art. 273 ust. 2 ustawy Pzp</w:t>
      </w:r>
    </w:p>
    <w:p w14:paraId="77982755" w14:textId="77777777" w:rsidR="00105B6B" w:rsidRPr="00D63213" w:rsidRDefault="00105B6B" w:rsidP="00105B6B">
      <w:pPr>
        <w:spacing w:after="60"/>
        <w:jc w:val="center"/>
        <w:rPr>
          <w:b/>
        </w:rPr>
      </w:pPr>
    </w:p>
    <w:p w14:paraId="2329D3A1" w14:textId="24CE9B6D" w:rsidR="00105B6B" w:rsidRPr="00D63213" w:rsidRDefault="00105B6B" w:rsidP="00105B6B">
      <w:pPr>
        <w:spacing w:after="60"/>
        <w:rPr>
          <w:b/>
          <w:bCs/>
        </w:rPr>
      </w:pPr>
      <w:r w:rsidRPr="00D63213">
        <w:t>Na potrzeby postępowania o udzielenie zamówienia publicznego pn. „</w:t>
      </w:r>
      <w:r w:rsidR="00005B98" w:rsidRPr="00D63213">
        <w:rPr>
          <w:b/>
          <w:bCs/>
        </w:rPr>
        <w:t xml:space="preserve">Kompleksowa usługa ochrony fizycznej mieszkańców, obiektów i mienia Domów Pomocy Społecznej w Radomiu w </w:t>
      </w:r>
      <w:r w:rsidR="0028395C" w:rsidRPr="00D63213">
        <w:rPr>
          <w:b/>
          <w:bCs/>
        </w:rPr>
        <w:t xml:space="preserve">I półroczu </w:t>
      </w:r>
      <w:r w:rsidR="00005B98" w:rsidRPr="00D63213">
        <w:rPr>
          <w:b/>
          <w:bCs/>
        </w:rPr>
        <w:t>2026 roku</w:t>
      </w:r>
      <w:r w:rsidRPr="00D63213">
        <w:rPr>
          <w:b/>
          <w:bCs/>
        </w:rPr>
        <w:t xml:space="preserve">” </w:t>
      </w:r>
      <w:bookmarkStart w:id="0" w:name="_Hlk18483422"/>
      <w:r w:rsidRPr="00D63213">
        <w:t xml:space="preserve">prowadzonego przez </w:t>
      </w:r>
      <w:r w:rsidR="009C3DC8" w:rsidRPr="00D63213">
        <w:t xml:space="preserve">Miejskie </w:t>
      </w:r>
      <w:r w:rsidRPr="00D63213">
        <w:rPr>
          <w:b/>
        </w:rPr>
        <w:t>Centrum Usług Wspólnych w Radomiu, ul. Pułaskiego</w:t>
      </w:r>
      <w:r w:rsidR="009C3DC8" w:rsidRPr="00D63213">
        <w:rPr>
          <w:b/>
        </w:rPr>
        <w:t xml:space="preserve"> </w:t>
      </w:r>
      <w:r w:rsidRPr="00D63213">
        <w:rPr>
          <w:b/>
        </w:rPr>
        <w:t>9</w:t>
      </w:r>
      <w:r w:rsidRPr="00D63213">
        <w:rPr>
          <w:i/>
        </w:rPr>
        <w:t xml:space="preserve">, </w:t>
      </w:r>
      <w:bookmarkEnd w:id="0"/>
      <w:r w:rsidRPr="00D63213">
        <w:t>oświadczam, co następuje:</w:t>
      </w:r>
    </w:p>
    <w:p w14:paraId="16A882C2" w14:textId="77777777" w:rsidR="00105B6B" w:rsidRPr="00D63213" w:rsidRDefault="00105B6B" w:rsidP="007B3053">
      <w:pPr>
        <w:spacing w:after="60"/>
        <w:rPr>
          <w:b/>
        </w:rPr>
      </w:pPr>
      <w:r w:rsidRPr="00D63213">
        <w:rPr>
          <w:b/>
        </w:rPr>
        <w:t>INFORMACJA DOTYCZĄCA WYKONAWCY:</w:t>
      </w:r>
    </w:p>
    <w:p w14:paraId="59AD19F4" w14:textId="6C0B9E06" w:rsidR="00105B6B" w:rsidRPr="00D63213" w:rsidRDefault="00105B6B" w:rsidP="00105B6B">
      <w:pPr>
        <w:spacing w:after="60"/>
      </w:pPr>
      <w:r w:rsidRPr="00D63213">
        <w:t>Oświadczam, że spełniam warunki udziału w postępowaniu określone przez Zamawiającego w</w:t>
      </w:r>
      <w:r w:rsidR="006F2D50" w:rsidRPr="00D63213">
        <w:t xml:space="preserve"> </w:t>
      </w:r>
      <w:r w:rsidRPr="00D63213">
        <w:t>Specyfikacji Warunków Zamówienia dot</w:t>
      </w:r>
      <w:r w:rsidR="006F2D50" w:rsidRPr="00D63213">
        <w:t>yczące</w:t>
      </w:r>
      <w:r w:rsidRPr="00D63213">
        <w:t xml:space="preserve"> niniejszego postępowania.</w:t>
      </w:r>
    </w:p>
    <w:p w14:paraId="60C9786F" w14:textId="77777777" w:rsidR="00105B6B" w:rsidRPr="00D63213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2C1E2F83" w14:textId="77777777" w:rsidR="00105B6B" w:rsidRPr="00D63213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1D1191BA" w14:textId="77777777" w:rsidR="00105B6B" w:rsidRPr="00D63213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46105DF1" w14:textId="77777777" w:rsidR="00105B6B" w:rsidRPr="00D63213" w:rsidRDefault="00105B6B" w:rsidP="00105B6B">
      <w:pPr>
        <w:spacing w:after="60"/>
      </w:pPr>
      <w:r w:rsidRPr="00D63213">
        <w:t>…………….……. (miejscowość), dnia ……</w:t>
      </w:r>
      <w:proofErr w:type="gramStart"/>
      <w:r w:rsidRPr="00D63213">
        <w:t>…….</w:t>
      </w:r>
      <w:proofErr w:type="gramEnd"/>
      <w:r w:rsidRPr="00D63213">
        <w:t>……. r.</w:t>
      </w:r>
    </w:p>
    <w:p w14:paraId="7CF0CA6D" w14:textId="77777777" w:rsidR="00105B6B" w:rsidRPr="00D63213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D63213">
        <w:t>……………………………………………</w:t>
      </w:r>
    </w:p>
    <w:p w14:paraId="3C92BCAC" w14:textId="77777777" w:rsidR="00105B6B" w:rsidRPr="00D63213" w:rsidRDefault="00105B6B" w:rsidP="00105B6B">
      <w:pPr>
        <w:spacing w:after="0"/>
        <w:ind w:firstLine="5245"/>
        <w:jc w:val="center"/>
        <w:rPr>
          <w:i/>
          <w:sz w:val="16"/>
          <w:szCs w:val="16"/>
        </w:rPr>
      </w:pPr>
      <w:r w:rsidRPr="00D63213">
        <w:rPr>
          <w:i/>
          <w:sz w:val="16"/>
          <w:szCs w:val="16"/>
        </w:rPr>
        <w:t>(Imię i Nazwisko Wykonawcy/osoby</w:t>
      </w:r>
    </w:p>
    <w:p w14:paraId="645CDCBD" w14:textId="77777777" w:rsidR="00105B6B" w:rsidRPr="00D63213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D63213">
        <w:rPr>
          <w:i/>
          <w:sz w:val="16"/>
          <w:szCs w:val="16"/>
        </w:rPr>
        <w:t>uprawnionej do reprezentowania Wykonawcy)</w:t>
      </w:r>
    </w:p>
    <w:p w14:paraId="7225904D" w14:textId="3FD57A5B" w:rsidR="00105B6B" w:rsidRPr="00D63213" w:rsidRDefault="00105B6B" w:rsidP="00105B6B">
      <w:pPr>
        <w:spacing w:after="60"/>
        <w:ind w:firstLine="5245"/>
        <w:jc w:val="center"/>
        <w:rPr>
          <w:i/>
          <w:iCs/>
          <w:sz w:val="16"/>
          <w:szCs w:val="16"/>
        </w:rPr>
      </w:pPr>
    </w:p>
    <w:p w14:paraId="618FCA5F" w14:textId="77777777" w:rsidR="00105B6B" w:rsidRPr="00D63213" w:rsidRDefault="00105B6B" w:rsidP="007B3053">
      <w:pPr>
        <w:spacing w:after="60"/>
        <w:rPr>
          <w:b/>
        </w:rPr>
      </w:pPr>
      <w:r w:rsidRPr="00D63213">
        <w:rPr>
          <w:b/>
        </w:rPr>
        <w:t>OŚWIADCZENIE DOTYCZĄCE PODANYCH INFORMACJI:</w:t>
      </w:r>
    </w:p>
    <w:p w14:paraId="64537A12" w14:textId="2191C2FB" w:rsidR="00105B6B" w:rsidRPr="00D63213" w:rsidRDefault="00105B6B" w:rsidP="007B3053">
      <w:pPr>
        <w:spacing w:after="60"/>
      </w:pPr>
      <w:r w:rsidRPr="00D63213">
        <w:t>Oświadczam, że wszystkie informacje podane w powyższych oświadczeniach są aktualne i zgodne z</w:t>
      </w:r>
      <w:r w:rsidR="008643B2" w:rsidRPr="00D63213">
        <w:t xml:space="preserve"> </w:t>
      </w:r>
      <w:r w:rsidRPr="00D63213">
        <w:t>prawdą oraz zostały przedstawione z pełną świadomością konsekwencji wprowadzenia Zamawiającego w błąd przy przedstawianiu informacji.</w:t>
      </w:r>
    </w:p>
    <w:p w14:paraId="717F0364" w14:textId="77777777" w:rsidR="00105B6B" w:rsidRPr="00D63213" w:rsidRDefault="00105B6B" w:rsidP="00105B6B">
      <w:pPr>
        <w:spacing w:after="60"/>
      </w:pPr>
    </w:p>
    <w:p w14:paraId="30B20106" w14:textId="77777777" w:rsidR="00105B6B" w:rsidRPr="00D63213" w:rsidRDefault="00105B6B" w:rsidP="00105B6B">
      <w:pPr>
        <w:spacing w:after="60"/>
      </w:pPr>
    </w:p>
    <w:p w14:paraId="37DE1A06" w14:textId="77777777" w:rsidR="00105B6B" w:rsidRPr="00D63213" w:rsidRDefault="00105B6B" w:rsidP="00105B6B">
      <w:pPr>
        <w:widowControl w:val="0"/>
        <w:suppressAutoHyphens w:val="0"/>
        <w:overflowPunct w:val="0"/>
        <w:autoSpaceDE w:val="0"/>
        <w:spacing w:after="60"/>
      </w:pPr>
    </w:p>
    <w:p w14:paraId="5E991FA9" w14:textId="77777777" w:rsidR="00105B6B" w:rsidRPr="00D63213" w:rsidRDefault="00105B6B" w:rsidP="00105B6B">
      <w:pPr>
        <w:spacing w:after="60"/>
      </w:pPr>
      <w:r w:rsidRPr="00D63213">
        <w:t>…………….……. (miejscowość), dnia ……</w:t>
      </w:r>
      <w:proofErr w:type="gramStart"/>
      <w:r w:rsidRPr="00D63213">
        <w:t>…….</w:t>
      </w:r>
      <w:proofErr w:type="gramEnd"/>
      <w:r w:rsidRPr="00D63213">
        <w:t>……. r.</w:t>
      </w:r>
    </w:p>
    <w:p w14:paraId="33607B2D" w14:textId="77777777" w:rsidR="00105B6B" w:rsidRPr="00D63213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D63213">
        <w:t>……………………………………………</w:t>
      </w:r>
    </w:p>
    <w:p w14:paraId="17622C97" w14:textId="77777777" w:rsidR="00105B6B" w:rsidRPr="00D63213" w:rsidRDefault="00105B6B" w:rsidP="00105B6B">
      <w:pPr>
        <w:spacing w:after="60"/>
        <w:ind w:firstLine="5245"/>
        <w:jc w:val="center"/>
        <w:rPr>
          <w:i/>
          <w:sz w:val="16"/>
          <w:szCs w:val="16"/>
        </w:rPr>
      </w:pPr>
      <w:r w:rsidRPr="00D63213">
        <w:rPr>
          <w:i/>
          <w:sz w:val="16"/>
          <w:szCs w:val="16"/>
        </w:rPr>
        <w:t>(Imię i Nazwisko Wykonawcy/osoby</w:t>
      </w:r>
    </w:p>
    <w:p w14:paraId="2C555C06" w14:textId="77777777" w:rsidR="00105B6B" w:rsidRPr="00D63213" w:rsidRDefault="00105B6B" w:rsidP="00105B6B">
      <w:pPr>
        <w:spacing w:after="60"/>
        <w:ind w:firstLine="5245"/>
        <w:jc w:val="center"/>
        <w:rPr>
          <w:sz w:val="21"/>
          <w:szCs w:val="21"/>
        </w:rPr>
      </w:pPr>
      <w:r w:rsidRPr="00D63213">
        <w:rPr>
          <w:i/>
          <w:sz w:val="16"/>
          <w:szCs w:val="16"/>
        </w:rPr>
        <w:t>uprawnionej do reprezentowania Wykonawcy)</w:t>
      </w:r>
    </w:p>
    <w:p w14:paraId="61B80A60" w14:textId="77777777" w:rsidR="00105B6B" w:rsidRPr="00D63213" w:rsidRDefault="00105B6B" w:rsidP="00105B6B">
      <w:pPr>
        <w:tabs>
          <w:tab w:val="left" w:pos="-300"/>
        </w:tabs>
        <w:spacing w:after="60"/>
        <w:jc w:val="center"/>
        <w:rPr>
          <w:rFonts w:eastAsia="Arial Unicode MS"/>
          <w:b/>
          <w:bCs/>
          <w:iCs/>
          <w:kern w:val="1"/>
        </w:rPr>
      </w:pPr>
    </w:p>
    <w:p w14:paraId="6D77FCE6" w14:textId="5DFB19F3" w:rsidR="00970108" w:rsidRPr="008A4EEE" w:rsidRDefault="006F2D50" w:rsidP="00B36898">
      <w:pPr>
        <w:suppressAutoHyphens w:val="0"/>
        <w:spacing w:after="60"/>
        <w:rPr>
          <w:i/>
          <w:iCs/>
          <w:sz w:val="18"/>
          <w:szCs w:val="18"/>
        </w:rPr>
      </w:pPr>
      <w:r w:rsidRPr="00D63213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p w14:paraId="061D5E69" w14:textId="6C2B6DE0" w:rsidR="00AA66CF" w:rsidRPr="008A4EEE" w:rsidRDefault="00AA66CF" w:rsidP="00970108">
      <w:pPr>
        <w:spacing w:after="0" w:line="240" w:lineRule="auto"/>
      </w:pPr>
    </w:p>
    <w:sectPr w:rsidR="00AA66CF" w:rsidRPr="008A4EEE" w:rsidSect="0073414C">
      <w:headerReference w:type="default" r:id="rId8"/>
      <w:footerReference w:type="default" r:id="rId9"/>
      <w:pgSz w:w="11906" w:h="16838" w:code="9"/>
      <w:pgMar w:top="794" w:right="1134" w:bottom="794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AB7EB" w14:textId="77777777" w:rsidR="002A2C22" w:rsidRDefault="002A2C22">
      <w:pPr>
        <w:spacing w:after="0" w:line="240" w:lineRule="auto"/>
      </w:pPr>
      <w:r>
        <w:separator/>
      </w:r>
    </w:p>
  </w:endnote>
  <w:endnote w:type="continuationSeparator" w:id="0">
    <w:p w14:paraId="0DBBFD29" w14:textId="77777777" w:rsidR="002A2C22" w:rsidRDefault="002A2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FC20C" w14:textId="77777777" w:rsidR="002A2C22" w:rsidRDefault="002A2C22">
      <w:pPr>
        <w:spacing w:after="0" w:line="240" w:lineRule="auto"/>
      </w:pPr>
      <w:r>
        <w:separator/>
      </w:r>
    </w:p>
  </w:footnote>
  <w:footnote w:type="continuationSeparator" w:id="0">
    <w:p w14:paraId="45AE6B43" w14:textId="77777777" w:rsidR="002A2C22" w:rsidRDefault="002A2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74AF3A61" w:rsidR="008C4CBA" w:rsidRPr="00061785" w:rsidRDefault="008C4CBA">
    <w:r w:rsidRPr="00061785">
      <w:t>Znak sprawy: DZP.271.1.</w:t>
    </w:r>
    <w:r w:rsidR="00AA66CF">
      <w:t>1</w:t>
    </w:r>
    <w:r w:rsidR="005933E8">
      <w:t>11</w:t>
    </w:r>
    <w:r w:rsidRPr="00061785">
      <w:t>.202</w:t>
    </w:r>
    <w:r w:rsidR="005933E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2BA95E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8F0C3CF6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5"/>
    <w:multiLevelType w:val="multilevel"/>
    <w:tmpl w:val="4FA83A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7"/>
    <w:multiLevelType w:val="multilevel"/>
    <w:tmpl w:val="E730AAA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5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9"/>
    <w:multiLevelType w:val="multilevel"/>
    <w:tmpl w:val="1E0634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Arial" w:eastAsia="TimesNewRoman" w:hAnsi="Arial" w:cs="Arial" w:hint="default"/>
        <w:szCs w:val="20"/>
      </w:rPr>
    </w:lvl>
  </w:abstractNum>
  <w:abstractNum w:abstractNumId="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2" w15:restartNumberingAfterBreak="0">
    <w:nsid w:val="0000001F"/>
    <w:multiLevelType w:val="multilevel"/>
    <w:tmpl w:val="0E8443C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22"/>
    <w:multiLevelType w:val="singleLevel"/>
    <w:tmpl w:val="3EBE48B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000000"/>
        <w:sz w:val="20"/>
        <w:szCs w:val="20"/>
      </w:rPr>
    </w:lvl>
  </w:abstractNum>
  <w:abstractNum w:abstractNumId="1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17B684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6" w15:restartNumberingAfterBreak="0">
    <w:nsid w:val="037C6069"/>
    <w:multiLevelType w:val="hybridMultilevel"/>
    <w:tmpl w:val="FE9098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C37E1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8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9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0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AB32F8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0BD060F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3" w15:restartNumberingAfterBreak="0">
    <w:nsid w:val="0BE800D6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2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263E5200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BEF203B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E0289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3E156D4B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3FEB634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3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5" w15:restartNumberingAfterBreak="0">
    <w:nsid w:val="47F549CF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B1E02C7"/>
    <w:multiLevelType w:val="multilevel"/>
    <w:tmpl w:val="4D9020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8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50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F562F2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5FFD49ED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0" w15:restartNumberingAfterBreak="0">
    <w:nsid w:val="64211824"/>
    <w:multiLevelType w:val="multilevel"/>
    <w:tmpl w:val="13A298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555353E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2" w15:restartNumberingAfterBreak="0">
    <w:nsid w:val="6BE20B60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4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9B032CA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8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C290F30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70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1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8"/>
  </w:num>
  <w:num w:numId="2" w16cid:durableId="272245667">
    <w:abstractNumId w:val="52"/>
  </w:num>
  <w:num w:numId="3" w16cid:durableId="2062555862">
    <w:abstractNumId w:val="46"/>
  </w:num>
  <w:num w:numId="4" w16cid:durableId="256330089">
    <w:abstractNumId w:val="19"/>
  </w:num>
  <w:num w:numId="5" w16cid:durableId="525945179">
    <w:abstractNumId w:val="49"/>
  </w:num>
  <w:num w:numId="6" w16cid:durableId="1558080813">
    <w:abstractNumId w:val="31"/>
  </w:num>
  <w:num w:numId="7" w16cid:durableId="593590272">
    <w:abstractNumId w:val="40"/>
  </w:num>
  <w:num w:numId="8" w16cid:durableId="1701390258">
    <w:abstractNumId w:val="35"/>
  </w:num>
  <w:num w:numId="9" w16cid:durableId="264923637">
    <w:abstractNumId w:val="71"/>
  </w:num>
  <w:num w:numId="10" w16cid:durableId="122892348">
    <w:abstractNumId w:val="57"/>
  </w:num>
  <w:num w:numId="11" w16cid:durableId="246620703">
    <w:abstractNumId w:val="24"/>
  </w:num>
  <w:num w:numId="12" w16cid:durableId="1195004013">
    <w:abstractNumId w:val="50"/>
  </w:num>
  <w:num w:numId="13" w16cid:durableId="208808824">
    <w:abstractNumId w:val="29"/>
  </w:num>
  <w:num w:numId="14" w16cid:durableId="1285579434">
    <w:abstractNumId w:val="66"/>
  </w:num>
  <w:num w:numId="15" w16cid:durableId="1620450942">
    <w:abstractNumId w:val="32"/>
  </w:num>
  <w:num w:numId="16" w16cid:durableId="1811512436">
    <w:abstractNumId w:val="27"/>
  </w:num>
  <w:num w:numId="17" w16cid:durableId="1701323081">
    <w:abstractNumId w:val="56"/>
  </w:num>
  <w:num w:numId="18" w16cid:durableId="1744180869">
    <w:abstractNumId w:val="20"/>
  </w:num>
  <w:num w:numId="19" w16cid:durableId="167595291">
    <w:abstractNumId w:val="60"/>
  </w:num>
  <w:num w:numId="20" w16cid:durableId="628508874">
    <w:abstractNumId w:val="70"/>
  </w:num>
  <w:num w:numId="21" w16cid:durableId="1276402539">
    <w:abstractNumId w:val="63"/>
  </w:num>
  <w:num w:numId="22" w16cid:durableId="205607685">
    <w:abstractNumId w:val="55"/>
  </w:num>
  <w:num w:numId="23" w16cid:durableId="1588925681">
    <w:abstractNumId w:val="33"/>
  </w:num>
  <w:num w:numId="24" w16cid:durableId="1399867803">
    <w:abstractNumId w:val="28"/>
  </w:num>
  <w:num w:numId="25" w16cid:durableId="997928502">
    <w:abstractNumId w:val="34"/>
  </w:num>
  <w:num w:numId="26" w16cid:durableId="235822231">
    <w:abstractNumId w:val="48"/>
  </w:num>
  <w:num w:numId="27" w16cid:durableId="772820119">
    <w:abstractNumId w:val="65"/>
  </w:num>
  <w:num w:numId="28" w16cid:durableId="1129737757">
    <w:abstractNumId w:val="51"/>
  </w:num>
  <w:num w:numId="29" w16cid:durableId="1456293072">
    <w:abstractNumId w:val="44"/>
  </w:num>
  <w:num w:numId="30" w16cid:durableId="1612935306">
    <w:abstractNumId w:val="43"/>
  </w:num>
  <w:num w:numId="31" w16cid:durableId="85418835">
    <w:abstractNumId w:val="25"/>
  </w:num>
  <w:num w:numId="32" w16cid:durableId="277105393">
    <w:abstractNumId w:val="54"/>
  </w:num>
  <w:num w:numId="33" w16cid:durableId="987245627">
    <w:abstractNumId w:val="64"/>
  </w:num>
  <w:num w:numId="34" w16cid:durableId="974722358">
    <w:abstractNumId w:val="38"/>
  </w:num>
  <w:num w:numId="35" w16cid:durableId="2004819657">
    <w:abstractNumId w:val="53"/>
  </w:num>
  <w:num w:numId="36" w16cid:durableId="1022315572">
    <w:abstractNumId w:val="30"/>
  </w:num>
  <w:num w:numId="37" w16cid:durableId="387731522">
    <w:abstractNumId w:val="68"/>
  </w:num>
  <w:num w:numId="38" w16cid:durableId="562569478">
    <w:abstractNumId w:val="21"/>
  </w:num>
  <w:num w:numId="39" w16cid:durableId="742726377">
    <w:abstractNumId w:val="0"/>
  </w:num>
  <w:num w:numId="40" w16cid:durableId="108088981">
    <w:abstractNumId w:val="1"/>
  </w:num>
  <w:num w:numId="41" w16cid:durableId="1313094841">
    <w:abstractNumId w:val="2"/>
  </w:num>
  <w:num w:numId="42" w16cid:durableId="1284536345">
    <w:abstractNumId w:val="3"/>
  </w:num>
  <w:num w:numId="43" w16cid:durableId="577445088">
    <w:abstractNumId w:val="4"/>
  </w:num>
  <w:num w:numId="44" w16cid:durableId="1687945404">
    <w:abstractNumId w:val="5"/>
  </w:num>
  <w:num w:numId="45" w16cid:durableId="105395873">
    <w:abstractNumId w:val="9"/>
  </w:num>
  <w:num w:numId="46" w16cid:durableId="1602376918">
    <w:abstractNumId w:val="10"/>
  </w:num>
  <w:num w:numId="47" w16cid:durableId="742802323">
    <w:abstractNumId w:val="11"/>
  </w:num>
  <w:num w:numId="48" w16cid:durableId="1905487738">
    <w:abstractNumId w:val="12"/>
  </w:num>
  <w:num w:numId="49" w16cid:durableId="994843929">
    <w:abstractNumId w:val="13"/>
  </w:num>
  <w:num w:numId="50" w16cid:durableId="297809215">
    <w:abstractNumId w:val="14"/>
  </w:num>
  <w:num w:numId="51" w16cid:durableId="1414741883">
    <w:abstractNumId w:val="17"/>
  </w:num>
  <w:num w:numId="52" w16cid:durableId="2058821929">
    <w:abstractNumId w:val="45"/>
  </w:num>
  <w:num w:numId="53" w16cid:durableId="1199394048">
    <w:abstractNumId w:val="42"/>
  </w:num>
  <w:num w:numId="54" w16cid:durableId="2050956282">
    <w:abstractNumId w:val="69"/>
  </w:num>
  <w:num w:numId="55" w16cid:durableId="1671908471">
    <w:abstractNumId w:val="58"/>
  </w:num>
  <w:num w:numId="56" w16cid:durableId="698162926">
    <w:abstractNumId w:val="47"/>
  </w:num>
  <w:num w:numId="57" w16cid:durableId="267087012">
    <w:abstractNumId w:val="37"/>
  </w:num>
  <w:num w:numId="58" w16cid:durableId="619265697">
    <w:abstractNumId w:val="62"/>
  </w:num>
  <w:num w:numId="59" w16cid:durableId="1403599906">
    <w:abstractNumId w:val="22"/>
  </w:num>
  <w:num w:numId="60" w16cid:durableId="1548643297">
    <w:abstractNumId w:val="16"/>
  </w:num>
  <w:num w:numId="61" w16cid:durableId="718359166">
    <w:abstractNumId w:val="15"/>
  </w:num>
  <w:num w:numId="62" w16cid:durableId="523250355">
    <w:abstractNumId w:val="41"/>
  </w:num>
  <w:num w:numId="63" w16cid:durableId="1026636948">
    <w:abstractNumId w:val="59"/>
  </w:num>
  <w:num w:numId="64" w16cid:durableId="593250265">
    <w:abstractNumId w:val="36"/>
  </w:num>
  <w:num w:numId="65" w16cid:durableId="561216849">
    <w:abstractNumId w:val="67"/>
  </w:num>
  <w:num w:numId="66" w16cid:durableId="1079594695">
    <w:abstractNumId w:val="23"/>
  </w:num>
  <w:num w:numId="67" w16cid:durableId="1062369800">
    <w:abstractNumId w:val="61"/>
  </w:num>
  <w:num w:numId="68" w16cid:durableId="308899745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500B"/>
    <w:rsid w:val="00005B98"/>
    <w:rsid w:val="00012F97"/>
    <w:rsid w:val="00015DEE"/>
    <w:rsid w:val="000228C8"/>
    <w:rsid w:val="00024516"/>
    <w:rsid w:val="0002775C"/>
    <w:rsid w:val="00030F10"/>
    <w:rsid w:val="00035EB2"/>
    <w:rsid w:val="0004450C"/>
    <w:rsid w:val="00052BD0"/>
    <w:rsid w:val="000548FE"/>
    <w:rsid w:val="00060B59"/>
    <w:rsid w:val="00061785"/>
    <w:rsid w:val="00065D56"/>
    <w:rsid w:val="000704C2"/>
    <w:rsid w:val="00070E21"/>
    <w:rsid w:val="000742D6"/>
    <w:rsid w:val="00075DC1"/>
    <w:rsid w:val="00076DCB"/>
    <w:rsid w:val="00084A38"/>
    <w:rsid w:val="00086684"/>
    <w:rsid w:val="00092753"/>
    <w:rsid w:val="00092D38"/>
    <w:rsid w:val="00094098"/>
    <w:rsid w:val="0009460F"/>
    <w:rsid w:val="000946FB"/>
    <w:rsid w:val="00096297"/>
    <w:rsid w:val="000A0895"/>
    <w:rsid w:val="000A0ED1"/>
    <w:rsid w:val="000A39C5"/>
    <w:rsid w:val="000B71E1"/>
    <w:rsid w:val="000B7EA1"/>
    <w:rsid w:val="000C6371"/>
    <w:rsid w:val="000E0193"/>
    <w:rsid w:val="000E13E6"/>
    <w:rsid w:val="000E4219"/>
    <w:rsid w:val="000E5462"/>
    <w:rsid w:val="000E65B8"/>
    <w:rsid w:val="000F1CF4"/>
    <w:rsid w:val="000F3386"/>
    <w:rsid w:val="000F6715"/>
    <w:rsid w:val="00105B6B"/>
    <w:rsid w:val="00107E4D"/>
    <w:rsid w:val="00127265"/>
    <w:rsid w:val="00132F65"/>
    <w:rsid w:val="00134309"/>
    <w:rsid w:val="00134B1D"/>
    <w:rsid w:val="00135D10"/>
    <w:rsid w:val="001524EC"/>
    <w:rsid w:val="001535DD"/>
    <w:rsid w:val="001539A9"/>
    <w:rsid w:val="00156662"/>
    <w:rsid w:val="00156A3B"/>
    <w:rsid w:val="00161065"/>
    <w:rsid w:val="00161DA8"/>
    <w:rsid w:val="0016564F"/>
    <w:rsid w:val="001659E8"/>
    <w:rsid w:val="001736CB"/>
    <w:rsid w:val="00173A4E"/>
    <w:rsid w:val="00182AE8"/>
    <w:rsid w:val="00183F08"/>
    <w:rsid w:val="00185605"/>
    <w:rsid w:val="00186F40"/>
    <w:rsid w:val="001A0816"/>
    <w:rsid w:val="001C2517"/>
    <w:rsid w:val="001C2870"/>
    <w:rsid w:val="001C3BD1"/>
    <w:rsid w:val="001C6034"/>
    <w:rsid w:val="001D0E0A"/>
    <w:rsid w:val="001D4202"/>
    <w:rsid w:val="001D7AD5"/>
    <w:rsid w:val="001E05F2"/>
    <w:rsid w:val="001E3803"/>
    <w:rsid w:val="001E4E86"/>
    <w:rsid w:val="00206FD8"/>
    <w:rsid w:val="002127C1"/>
    <w:rsid w:val="00215534"/>
    <w:rsid w:val="00220292"/>
    <w:rsid w:val="002247DE"/>
    <w:rsid w:val="002262EC"/>
    <w:rsid w:val="002264D0"/>
    <w:rsid w:val="002269FB"/>
    <w:rsid w:val="00231635"/>
    <w:rsid w:val="0023652F"/>
    <w:rsid w:val="002446BC"/>
    <w:rsid w:val="002472F9"/>
    <w:rsid w:val="00252B49"/>
    <w:rsid w:val="00255CAE"/>
    <w:rsid w:val="00260577"/>
    <w:rsid w:val="00260C0D"/>
    <w:rsid w:val="00261860"/>
    <w:rsid w:val="00265055"/>
    <w:rsid w:val="00266486"/>
    <w:rsid w:val="00270650"/>
    <w:rsid w:val="002741AB"/>
    <w:rsid w:val="00274BAE"/>
    <w:rsid w:val="00280FBF"/>
    <w:rsid w:val="0028368A"/>
    <w:rsid w:val="0028395C"/>
    <w:rsid w:val="0028684D"/>
    <w:rsid w:val="00291FA3"/>
    <w:rsid w:val="00291FEA"/>
    <w:rsid w:val="002A2C22"/>
    <w:rsid w:val="002A770C"/>
    <w:rsid w:val="002B0EB3"/>
    <w:rsid w:val="002B1277"/>
    <w:rsid w:val="002B6A61"/>
    <w:rsid w:val="002E1920"/>
    <w:rsid w:val="002E3322"/>
    <w:rsid w:val="002E4704"/>
    <w:rsid w:val="002F5D0E"/>
    <w:rsid w:val="002F6DB0"/>
    <w:rsid w:val="00304769"/>
    <w:rsid w:val="00310D97"/>
    <w:rsid w:val="00315B81"/>
    <w:rsid w:val="00316B13"/>
    <w:rsid w:val="003231B3"/>
    <w:rsid w:val="00331D96"/>
    <w:rsid w:val="00332491"/>
    <w:rsid w:val="003324B9"/>
    <w:rsid w:val="003334CA"/>
    <w:rsid w:val="003379FE"/>
    <w:rsid w:val="00345411"/>
    <w:rsid w:val="00346BC2"/>
    <w:rsid w:val="00346CA5"/>
    <w:rsid w:val="00350DF1"/>
    <w:rsid w:val="003568EA"/>
    <w:rsid w:val="003657D6"/>
    <w:rsid w:val="00365BF8"/>
    <w:rsid w:val="00371A79"/>
    <w:rsid w:val="00372C46"/>
    <w:rsid w:val="00376487"/>
    <w:rsid w:val="00377720"/>
    <w:rsid w:val="003945BD"/>
    <w:rsid w:val="00397BD3"/>
    <w:rsid w:val="003A03FE"/>
    <w:rsid w:val="003B7354"/>
    <w:rsid w:val="003C17CA"/>
    <w:rsid w:val="003C3153"/>
    <w:rsid w:val="003C43A0"/>
    <w:rsid w:val="003C4B50"/>
    <w:rsid w:val="003D12EB"/>
    <w:rsid w:val="003D178F"/>
    <w:rsid w:val="003D180B"/>
    <w:rsid w:val="003D1930"/>
    <w:rsid w:val="003D6F58"/>
    <w:rsid w:val="003E61AA"/>
    <w:rsid w:val="003F0C6A"/>
    <w:rsid w:val="003F2693"/>
    <w:rsid w:val="003F5BF7"/>
    <w:rsid w:val="003F67B6"/>
    <w:rsid w:val="0040091F"/>
    <w:rsid w:val="004025C9"/>
    <w:rsid w:val="00412CE4"/>
    <w:rsid w:val="004219F8"/>
    <w:rsid w:val="0043034E"/>
    <w:rsid w:val="004325D9"/>
    <w:rsid w:val="00434327"/>
    <w:rsid w:val="0043461C"/>
    <w:rsid w:val="00435950"/>
    <w:rsid w:val="00436164"/>
    <w:rsid w:val="0044112B"/>
    <w:rsid w:val="00465C6C"/>
    <w:rsid w:val="00467E1B"/>
    <w:rsid w:val="00493908"/>
    <w:rsid w:val="004B1E65"/>
    <w:rsid w:val="004B29AB"/>
    <w:rsid w:val="004B4E08"/>
    <w:rsid w:val="004C19ED"/>
    <w:rsid w:val="004C2262"/>
    <w:rsid w:val="004F2B0C"/>
    <w:rsid w:val="004F75D4"/>
    <w:rsid w:val="004F7AEB"/>
    <w:rsid w:val="005021B5"/>
    <w:rsid w:val="00503BF1"/>
    <w:rsid w:val="00504DF0"/>
    <w:rsid w:val="00507322"/>
    <w:rsid w:val="00507D18"/>
    <w:rsid w:val="005300FF"/>
    <w:rsid w:val="005338BD"/>
    <w:rsid w:val="005371FA"/>
    <w:rsid w:val="00540F77"/>
    <w:rsid w:val="00543259"/>
    <w:rsid w:val="005432C5"/>
    <w:rsid w:val="0054384F"/>
    <w:rsid w:val="00546A30"/>
    <w:rsid w:val="00551D74"/>
    <w:rsid w:val="00553DFA"/>
    <w:rsid w:val="00574E49"/>
    <w:rsid w:val="005762CA"/>
    <w:rsid w:val="00581D8B"/>
    <w:rsid w:val="00585AB9"/>
    <w:rsid w:val="005933E8"/>
    <w:rsid w:val="005A3847"/>
    <w:rsid w:val="005A4FDE"/>
    <w:rsid w:val="005A5589"/>
    <w:rsid w:val="005A6186"/>
    <w:rsid w:val="005B15B8"/>
    <w:rsid w:val="005B1BA5"/>
    <w:rsid w:val="005B51A6"/>
    <w:rsid w:val="005D2142"/>
    <w:rsid w:val="005D2359"/>
    <w:rsid w:val="005D501D"/>
    <w:rsid w:val="005E1AEB"/>
    <w:rsid w:val="005E2ABB"/>
    <w:rsid w:val="005F39F6"/>
    <w:rsid w:val="00604561"/>
    <w:rsid w:val="006168FA"/>
    <w:rsid w:val="00620C4A"/>
    <w:rsid w:val="006269A9"/>
    <w:rsid w:val="00641AD3"/>
    <w:rsid w:val="00650D55"/>
    <w:rsid w:val="00656E45"/>
    <w:rsid w:val="006610F2"/>
    <w:rsid w:val="006617C0"/>
    <w:rsid w:val="00663497"/>
    <w:rsid w:val="00694875"/>
    <w:rsid w:val="00697C99"/>
    <w:rsid w:val="006A14B1"/>
    <w:rsid w:val="006B131D"/>
    <w:rsid w:val="006B4037"/>
    <w:rsid w:val="006C2142"/>
    <w:rsid w:val="006C359D"/>
    <w:rsid w:val="006C57B8"/>
    <w:rsid w:val="006D494A"/>
    <w:rsid w:val="006E47D1"/>
    <w:rsid w:val="006E7B72"/>
    <w:rsid w:val="006F2D50"/>
    <w:rsid w:val="006F3261"/>
    <w:rsid w:val="006F7F0E"/>
    <w:rsid w:val="00703C5B"/>
    <w:rsid w:val="0070590B"/>
    <w:rsid w:val="00720CBA"/>
    <w:rsid w:val="007251F6"/>
    <w:rsid w:val="007319E5"/>
    <w:rsid w:val="0073414C"/>
    <w:rsid w:val="007368F1"/>
    <w:rsid w:val="00743DB7"/>
    <w:rsid w:val="00744344"/>
    <w:rsid w:val="00747459"/>
    <w:rsid w:val="00753189"/>
    <w:rsid w:val="007561CB"/>
    <w:rsid w:val="00763452"/>
    <w:rsid w:val="00767C31"/>
    <w:rsid w:val="00771AD8"/>
    <w:rsid w:val="007761FB"/>
    <w:rsid w:val="00777A08"/>
    <w:rsid w:val="00786830"/>
    <w:rsid w:val="00786FA9"/>
    <w:rsid w:val="00790ADE"/>
    <w:rsid w:val="00793867"/>
    <w:rsid w:val="00796C75"/>
    <w:rsid w:val="00797CAC"/>
    <w:rsid w:val="007A0C3E"/>
    <w:rsid w:val="007A1BC3"/>
    <w:rsid w:val="007A65AA"/>
    <w:rsid w:val="007B2C64"/>
    <w:rsid w:val="007B3053"/>
    <w:rsid w:val="007B7BB5"/>
    <w:rsid w:val="007C2883"/>
    <w:rsid w:val="007C2D26"/>
    <w:rsid w:val="007C384D"/>
    <w:rsid w:val="007C3DC8"/>
    <w:rsid w:val="007D195F"/>
    <w:rsid w:val="007E7A18"/>
    <w:rsid w:val="007F4F92"/>
    <w:rsid w:val="007F5435"/>
    <w:rsid w:val="00805902"/>
    <w:rsid w:val="00810A19"/>
    <w:rsid w:val="00812695"/>
    <w:rsid w:val="0081799F"/>
    <w:rsid w:val="0083143F"/>
    <w:rsid w:val="00834876"/>
    <w:rsid w:val="00837677"/>
    <w:rsid w:val="0084418A"/>
    <w:rsid w:val="008461EB"/>
    <w:rsid w:val="008463C5"/>
    <w:rsid w:val="00853B17"/>
    <w:rsid w:val="00854002"/>
    <w:rsid w:val="008543E7"/>
    <w:rsid w:val="008643B2"/>
    <w:rsid w:val="00864DB2"/>
    <w:rsid w:val="00866206"/>
    <w:rsid w:val="00867CB6"/>
    <w:rsid w:val="00875E1D"/>
    <w:rsid w:val="00880CF2"/>
    <w:rsid w:val="00881CC9"/>
    <w:rsid w:val="008839DE"/>
    <w:rsid w:val="00894B77"/>
    <w:rsid w:val="008A3A6F"/>
    <w:rsid w:val="008A4EEE"/>
    <w:rsid w:val="008A641B"/>
    <w:rsid w:val="008B2CC8"/>
    <w:rsid w:val="008B3117"/>
    <w:rsid w:val="008B31E3"/>
    <w:rsid w:val="008B3E22"/>
    <w:rsid w:val="008B551B"/>
    <w:rsid w:val="008B6542"/>
    <w:rsid w:val="008C4CBA"/>
    <w:rsid w:val="008C73AB"/>
    <w:rsid w:val="008D035E"/>
    <w:rsid w:val="008E417E"/>
    <w:rsid w:val="008E41CE"/>
    <w:rsid w:val="008E7AD4"/>
    <w:rsid w:val="00900927"/>
    <w:rsid w:val="0090443B"/>
    <w:rsid w:val="00913604"/>
    <w:rsid w:val="00920DFD"/>
    <w:rsid w:val="00921C5E"/>
    <w:rsid w:val="00934D65"/>
    <w:rsid w:val="009407FD"/>
    <w:rsid w:val="00943F65"/>
    <w:rsid w:val="0095012E"/>
    <w:rsid w:val="00960142"/>
    <w:rsid w:val="00961386"/>
    <w:rsid w:val="00961F88"/>
    <w:rsid w:val="00962057"/>
    <w:rsid w:val="00970108"/>
    <w:rsid w:val="00973AF2"/>
    <w:rsid w:val="009758F9"/>
    <w:rsid w:val="00982653"/>
    <w:rsid w:val="00991FE8"/>
    <w:rsid w:val="00995151"/>
    <w:rsid w:val="009A2326"/>
    <w:rsid w:val="009A63AF"/>
    <w:rsid w:val="009B2326"/>
    <w:rsid w:val="009B4B02"/>
    <w:rsid w:val="009B5FF4"/>
    <w:rsid w:val="009C3308"/>
    <w:rsid w:val="009C3B52"/>
    <w:rsid w:val="009C3DA0"/>
    <w:rsid w:val="009C3DC8"/>
    <w:rsid w:val="009C50E1"/>
    <w:rsid w:val="009C6017"/>
    <w:rsid w:val="009D0D3D"/>
    <w:rsid w:val="009D4CEB"/>
    <w:rsid w:val="009E11DC"/>
    <w:rsid w:val="009E180B"/>
    <w:rsid w:val="009F1960"/>
    <w:rsid w:val="009F1B1C"/>
    <w:rsid w:val="009F2D3B"/>
    <w:rsid w:val="009F2D4A"/>
    <w:rsid w:val="009F5F70"/>
    <w:rsid w:val="00A036DC"/>
    <w:rsid w:val="00A074AF"/>
    <w:rsid w:val="00A07DF3"/>
    <w:rsid w:val="00A1252B"/>
    <w:rsid w:val="00A13806"/>
    <w:rsid w:val="00A13831"/>
    <w:rsid w:val="00A13B75"/>
    <w:rsid w:val="00A16F91"/>
    <w:rsid w:val="00A21368"/>
    <w:rsid w:val="00A21ACF"/>
    <w:rsid w:val="00A31E6C"/>
    <w:rsid w:val="00A36CA8"/>
    <w:rsid w:val="00A36DE7"/>
    <w:rsid w:val="00A40F70"/>
    <w:rsid w:val="00A44212"/>
    <w:rsid w:val="00A45DDA"/>
    <w:rsid w:val="00A55EDC"/>
    <w:rsid w:val="00A577CF"/>
    <w:rsid w:val="00A66FBF"/>
    <w:rsid w:val="00A71B98"/>
    <w:rsid w:val="00A73BC2"/>
    <w:rsid w:val="00A73E48"/>
    <w:rsid w:val="00A912C1"/>
    <w:rsid w:val="00A951E9"/>
    <w:rsid w:val="00AA564B"/>
    <w:rsid w:val="00AA66CF"/>
    <w:rsid w:val="00AA6EDC"/>
    <w:rsid w:val="00AB119F"/>
    <w:rsid w:val="00AB5CFD"/>
    <w:rsid w:val="00AC0FCF"/>
    <w:rsid w:val="00AC4E67"/>
    <w:rsid w:val="00AD0628"/>
    <w:rsid w:val="00AD29CB"/>
    <w:rsid w:val="00AD2A00"/>
    <w:rsid w:val="00AE2107"/>
    <w:rsid w:val="00AE2A96"/>
    <w:rsid w:val="00AE789B"/>
    <w:rsid w:val="00AF0962"/>
    <w:rsid w:val="00AF4714"/>
    <w:rsid w:val="00AF6391"/>
    <w:rsid w:val="00B04866"/>
    <w:rsid w:val="00B121D9"/>
    <w:rsid w:val="00B309A6"/>
    <w:rsid w:val="00B32005"/>
    <w:rsid w:val="00B36898"/>
    <w:rsid w:val="00B41DF0"/>
    <w:rsid w:val="00B4222C"/>
    <w:rsid w:val="00B46097"/>
    <w:rsid w:val="00B51D52"/>
    <w:rsid w:val="00B52816"/>
    <w:rsid w:val="00B553F3"/>
    <w:rsid w:val="00B608BB"/>
    <w:rsid w:val="00B61955"/>
    <w:rsid w:val="00B744A8"/>
    <w:rsid w:val="00B77A07"/>
    <w:rsid w:val="00B8304D"/>
    <w:rsid w:val="00B86A06"/>
    <w:rsid w:val="00B86EFF"/>
    <w:rsid w:val="00B8796B"/>
    <w:rsid w:val="00B87F91"/>
    <w:rsid w:val="00B92827"/>
    <w:rsid w:val="00B9595B"/>
    <w:rsid w:val="00BA0EC8"/>
    <w:rsid w:val="00BA3C57"/>
    <w:rsid w:val="00BC5772"/>
    <w:rsid w:val="00BC5DDA"/>
    <w:rsid w:val="00BC7FCB"/>
    <w:rsid w:val="00BD1F54"/>
    <w:rsid w:val="00BD2374"/>
    <w:rsid w:val="00BD44F4"/>
    <w:rsid w:val="00BE55F7"/>
    <w:rsid w:val="00BF0010"/>
    <w:rsid w:val="00C07EF1"/>
    <w:rsid w:val="00C07FD0"/>
    <w:rsid w:val="00C11F80"/>
    <w:rsid w:val="00C126DA"/>
    <w:rsid w:val="00C212CB"/>
    <w:rsid w:val="00C32A4A"/>
    <w:rsid w:val="00C3618A"/>
    <w:rsid w:val="00C40392"/>
    <w:rsid w:val="00C41832"/>
    <w:rsid w:val="00C43798"/>
    <w:rsid w:val="00C450BA"/>
    <w:rsid w:val="00C45A91"/>
    <w:rsid w:val="00C47F04"/>
    <w:rsid w:val="00C53B0B"/>
    <w:rsid w:val="00C560C0"/>
    <w:rsid w:val="00C56B4A"/>
    <w:rsid w:val="00C61522"/>
    <w:rsid w:val="00C67D6B"/>
    <w:rsid w:val="00C710F3"/>
    <w:rsid w:val="00C805DC"/>
    <w:rsid w:val="00C91507"/>
    <w:rsid w:val="00C9468F"/>
    <w:rsid w:val="00C970BE"/>
    <w:rsid w:val="00CA010E"/>
    <w:rsid w:val="00CA3526"/>
    <w:rsid w:val="00CA47EF"/>
    <w:rsid w:val="00CB4FA4"/>
    <w:rsid w:val="00CB697B"/>
    <w:rsid w:val="00CD2431"/>
    <w:rsid w:val="00CD2AFA"/>
    <w:rsid w:val="00CD6F0C"/>
    <w:rsid w:val="00CE2ADD"/>
    <w:rsid w:val="00CE6CC8"/>
    <w:rsid w:val="00CF0664"/>
    <w:rsid w:val="00CF4ACF"/>
    <w:rsid w:val="00CF614D"/>
    <w:rsid w:val="00D05383"/>
    <w:rsid w:val="00D06AE9"/>
    <w:rsid w:val="00D119E7"/>
    <w:rsid w:val="00D22C78"/>
    <w:rsid w:val="00D33300"/>
    <w:rsid w:val="00D44750"/>
    <w:rsid w:val="00D45307"/>
    <w:rsid w:val="00D53EC6"/>
    <w:rsid w:val="00D63213"/>
    <w:rsid w:val="00D64C6F"/>
    <w:rsid w:val="00D64DBA"/>
    <w:rsid w:val="00D732CF"/>
    <w:rsid w:val="00D73E58"/>
    <w:rsid w:val="00D8405E"/>
    <w:rsid w:val="00D859B5"/>
    <w:rsid w:val="00D9066D"/>
    <w:rsid w:val="00D911E6"/>
    <w:rsid w:val="00D9323D"/>
    <w:rsid w:val="00D94068"/>
    <w:rsid w:val="00DB0393"/>
    <w:rsid w:val="00DB1743"/>
    <w:rsid w:val="00DC4E2C"/>
    <w:rsid w:val="00DD6344"/>
    <w:rsid w:val="00DE1735"/>
    <w:rsid w:val="00DE1747"/>
    <w:rsid w:val="00DF06DD"/>
    <w:rsid w:val="00DF779F"/>
    <w:rsid w:val="00E00CBC"/>
    <w:rsid w:val="00E06AE6"/>
    <w:rsid w:val="00E12B0F"/>
    <w:rsid w:val="00E1478A"/>
    <w:rsid w:val="00E1498B"/>
    <w:rsid w:val="00E2096D"/>
    <w:rsid w:val="00E2664A"/>
    <w:rsid w:val="00E273A6"/>
    <w:rsid w:val="00E30ACA"/>
    <w:rsid w:val="00E31BAE"/>
    <w:rsid w:val="00E324BD"/>
    <w:rsid w:val="00E36F57"/>
    <w:rsid w:val="00E3771E"/>
    <w:rsid w:val="00E441DA"/>
    <w:rsid w:val="00E45AA2"/>
    <w:rsid w:val="00E508BB"/>
    <w:rsid w:val="00E51535"/>
    <w:rsid w:val="00E5285D"/>
    <w:rsid w:val="00E53B11"/>
    <w:rsid w:val="00E54EF7"/>
    <w:rsid w:val="00E62B93"/>
    <w:rsid w:val="00E6521D"/>
    <w:rsid w:val="00E65A3C"/>
    <w:rsid w:val="00E66FB3"/>
    <w:rsid w:val="00E71A53"/>
    <w:rsid w:val="00E77443"/>
    <w:rsid w:val="00E95A98"/>
    <w:rsid w:val="00EA1D04"/>
    <w:rsid w:val="00EA4083"/>
    <w:rsid w:val="00EB2F88"/>
    <w:rsid w:val="00EC509E"/>
    <w:rsid w:val="00ED0853"/>
    <w:rsid w:val="00ED4F39"/>
    <w:rsid w:val="00EE07DE"/>
    <w:rsid w:val="00EE562B"/>
    <w:rsid w:val="00EE707B"/>
    <w:rsid w:val="00EE736D"/>
    <w:rsid w:val="00EF05FE"/>
    <w:rsid w:val="00EF485C"/>
    <w:rsid w:val="00EF5AD9"/>
    <w:rsid w:val="00F126AC"/>
    <w:rsid w:val="00F140FB"/>
    <w:rsid w:val="00F2324E"/>
    <w:rsid w:val="00F235DF"/>
    <w:rsid w:val="00F250FA"/>
    <w:rsid w:val="00F34FAB"/>
    <w:rsid w:val="00F40FDD"/>
    <w:rsid w:val="00F47CC6"/>
    <w:rsid w:val="00F521B3"/>
    <w:rsid w:val="00F52439"/>
    <w:rsid w:val="00F57156"/>
    <w:rsid w:val="00F626F8"/>
    <w:rsid w:val="00F63F63"/>
    <w:rsid w:val="00F65D05"/>
    <w:rsid w:val="00F67BF1"/>
    <w:rsid w:val="00F67D63"/>
    <w:rsid w:val="00F71646"/>
    <w:rsid w:val="00F7255C"/>
    <w:rsid w:val="00F73E1B"/>
    <w:rsid w:val="00F81BF3"/>
    <w:rsid w:val="00F85133"/>
    <w:rsid w:val="00F868B7"/>
    <w:rsid w:val="00FA760E"/>
    <w:rsid w:val="00FB009B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A564B"/>
    <w:rPr>
      <w:rFonts w:ascii="Arial" w:hAnsi="Arial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0">
    <w:name w:val="Akapit z listą 10"/>
    <w:basedOn w:val="Normalny"/>
    <w:qFormat/>
    <w:rsid w:val="00EF5AD9"/>
    <w:pPr>
      <w:spacing w:after="60" w:line="60" w:lineRule="atLeast"/>
      <w:ind w:left="720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AA564B"/>
    <w:pPr>
      <w:suppressAutoHyphens w:val="0"/>
      <w:spacing w:after="200" w:line="276" w:lineRule="auto"/>
      <w:ind w:left="720"/>
      <w:jc w:val="left"/>
    </w:pPr>
    <w:rPr>
      <w:rFonts w:cs="Times New Roman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315B81"/>
    <w:rPr>
      <w:color w:val="954F72" w:themeColor="followedHyperlink"/>
      <w:u w:val="single"/>
    </w:rPr>
  </w:style>
  <w:style w:type="paragraph" w:customStyle="1" w:styleId="Standard">
    <w:name w:val="Standard"/>
    <w:qFormat/>
    <w:rsid w:val="00E324BD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DZP.271.1.111.2025.PŁ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DZP.271.1.111.2025.PŁ</dc:title>
  <dc:subject/>
  <dc:creator>Paweł Ł.</dc:creator>
  <dc:description/>
  <cp:lastModifiedBy>Paweł</cp:lastModifiedBy>
  <cp:revision>2</cp:revision>
  <cp:lastPrinted>2025-12-01T13:36:00Z</cp:lastPrinted>
  <dcterms:created xsi:type="dcterms:W3CDTF">2025-12-01T13:42:00Z</dcterms:created>
  <dcterms:modified xsi:type="dcterms:W3CDTF">2025-12-01T13:42:00Z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